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周艳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手机：13992276821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邮箱：zhouyan800@126.com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应聘职位：仓储管理员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2007.09 - 2010.06    清华大学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咨询公司    高级仓储管理员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与团队成员密切合作，共同完成仓储管理员目标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建立和完善仓储管理员工作流程和标准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持续学习仓储管理员领域新知识和技能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为仓储管理员工作提供专业建议和解决方案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参与仓储管理员项目规划和执行，协调各方资源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2011.01 - 2012.12    上市公司    高级仓储管理员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负责仓储管理员相关工作，确保工作质量和效率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参与仓储管理员项目规划和执行，协调各方资源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持续学习仓储管理员领域新知识和技能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建立和完善仓储管理员工作流程和标准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为仓储管理员工作提供专业建议和解决方案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与团队成员密切合作，共同完成仓储管理员目标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2010.01 - 2013.12    民营企业    高级仓储管理员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为仓储管理员工作提供专业建议和解决方案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负责仓储管理员相关工作，确保工作质量和效率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参与仓储管理员项目规划和执行，协调各方资源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与团队成员密切合作，共同完成仓储管理员目标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持续学习仓储管理员领域新知识和技能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建立和完善仓储管理员工作流程和标准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2014.01 - 2017.12    知名企业    高级仓储管理员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建立和完善仓储管理员工作流程和标准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负责仓储管理员相关工作，确保工作质量和效率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参与仓储管理员项目规划和执行，协调各方资源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与团队成员密切合作，共同完成仓储管理员目标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为仓储管理员工作提供专业建议和解决方案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问题解决 | 沟通能力 | 项目管理 | 数据分析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