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手机：13801777412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邮箱：sunxia861@sina.com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中级仓储管理员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上市公司    中级仓储管理员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国有企业    中级仓储管理员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民营企业    中级仓储管理员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团队协作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