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郭超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年龄：27岁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居住地：南京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手机：15902480858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邮箱：guochao997@163.com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应聘职位：仓储管理员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2009.09 - 2013.06    中山大学    工商管理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国有企业    高级仓储管理员    37K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负责仓储管理员相关工作，确保工作质量和效率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持续学习仓储管理员领域新知识和技能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与团队成员密切合作，共同完成仓储管理员目标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为仓储管理员工作提供专业建议和解决方案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参与仓储管理员项目规划和执行，协调各方资源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仓储管理员优化项目：改进工作流程，效率提升30%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仓储管理员团队建设：培养团队能力，提升整体水平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仓储管理员创新项目：引入新方法，获得良好效果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2014.01 - 2015.12    外资企业    资深仓储管理员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与团队成员密切合作，共同完成仓储管理员目标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为仓储管理员工作提供专业建议和解决方案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建立和完善仓储管理员工作流程和标准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持续学习仓储管理员领域新知识和技能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参与仓储管理员项目规划和执行，协调各方资源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仓储管理员优化项目：改进工作流程，效率提升30%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仓储管理员创新项目：引入新方法，获得良好效果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2015.01 - 2016.12    服务机构    高级仓储管理员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与团队成员密切合作，共同完成仓储管理员目标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参与仓储管理员项目规划和执行，协调各方资源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负责仓储管理员相关工作，确保工作质量和效率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持续学习仓储管理员领域新知识和技能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为仓储管理员工作提供专业建议和解决方案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仓储管理员优化项目：改进工作流程，效率提升30%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仓储管理员创新项目：引入新方法，获得良好效果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仓储管理员团队建设：培养团队能力，提升整体水平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2015.01 - 2018.12    行业龙头    高级仓储管理员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负责仓储管理员相关工作，确保工作质量和效率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持续学习仓储管理员领域新知识和技能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参与仓储管理员项目规划和执行，协调各方资源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为仓储管理员工作提供专业建议和解决方案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与团队成员密切合作，共同完成仓储管理员目标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仓储管理员创新项目：引入新方法，获得良好效果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仓储管理员团队建设：培养团队能力，提升整体水平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仓储管理员优化项目：改进工作流程，效率提升30%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专业技能 | 团队协作 | 沟通能力 | 问题解决 | 项目管理 | 数据分析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