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手机：13886833407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邮箱：xuyan395@126.com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供应链专员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外资企业    供应链专员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知名企业    中级供应链专员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专业机构    中级供应链专员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