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手机：18896566013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邮箱：chen438@126.com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西安交通大学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高级供应链专员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上市公司    高级供应链专员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外资企业    高级供应链专员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服务机构    高级供应链专员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沟通能力 | 项目管理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