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手机：15026949189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邮箱：chentao638@126.com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清华大学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高级供应链专员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外资企业    高级供应链专员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民营企业    高级供应链专员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国有企业    资深供应链专员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沟通能力 | 问题解决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