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手机：13825570645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邮箱：chenlei637@qq.com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应聘职位：供应链专员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华中科技大学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高级供应链专员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专业机构    资深供应链专员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国有企业    高级供应链专员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服务机构    高级供应链专员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专业技能 | 数据分析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