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手机：18843010149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邮箱：linyang369@126.com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应聘职位：物流协调员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复旦大学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服务机构    物流协调员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创业公司    中级物流协调员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上市公司    物流协调员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2028.01 - 2029.12    知名企业    物流协调员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沟通能力 | 项目管理 | 问题解决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