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手机：18914609114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邮箱：luo153@163.com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应聘职位：物流协调员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华中科技大学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资深物流协调员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上市公司    高级物流协调员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外资企业    高级物流协调员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专业机构    高级物流协调员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团队协作 | 沟通能力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