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手机：15821752036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邮箱：machao976@qq.com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华中科技大学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高级物流协调员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高级物流协调员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咨询公司    资深物流协调员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外资企业    高级物流协调员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数据分析 | 问题解决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