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手机：13859721000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邮箱：heyong444@gmail.com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应聘职位：生产管理员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资深生产管理员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民营企业    资深生产管理员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高级生产管理员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持续学习生产管理员领域新知识和技能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高级生产管理员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参与生产管理员项目规划和执行，协调各方资源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为生产管理员工作提供专业建议和解决方案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负责生产管理员相关工作，确保工作质量和效率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与团队成员密切合作，共同完成生产管理员目标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建立和完善生产管理员工作流程和标准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生产管理员优化项目：改进工作流程，效率提升30%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