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手机：13942550956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邮箱：zhouming671@163.com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资深生产管理员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创业公司    高级生产管理员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外资企业    高级生产管理员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专业机构    高级生产管理员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数据分析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