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手机：15266700762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邮箱：xuna760@126.com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应聘职位：生产管理员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2013.09 - 2016.06    南京大学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民营企业    高级生产管理员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与团队成员密切合作，共同完成生产管理员目标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持续学习生产管理员领域新知识和技能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建立和完善生产管理员工作流程和标准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参与生产管理员项目规划和执行，协调各方资源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为生产管理员工作提供专业建议和解决方案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专业机构    高级生产管理员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参与生产管理员项目规划和执行，协调各方资源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与团队成员密切合作，共同完成生产管理员目标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持续学习生产管理员领域新知识和技能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建立和完善生产管理员工作流程和标准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负责生产管理员相关工作，确保工作质量和效率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行业龙头    高级生产管理员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持续学习生产管理员领域新知识和技能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与团队成员密切合作，共同完成生产管理员目标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为生产管理员工作提供专业建议和解决方案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负责生产管理员相关工作，确保工作质量和效率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建立和完善生产管理员工作流程和标准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创业公司    资深生产管理员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负责生产管理员相关工作，确保工作质量和效率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参与生产管理员项目规划和执行，协调各方资源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为生产管理员工作提供专业建议和解决方案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与团队成员密切合作，共同完成生产管理员目标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持续学习生产管理员领域新知识和技能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建立和完善生产管理员工作流程和标准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项目管理 | 团队协作 | 数据分析 | 专业技能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