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手机：18800460694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邮箱：linming218@sina.com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应聘职位：生产管理员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高级生产管理员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国有企业    高级生产管理员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行业龙头    高级生产管理员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上市公司    资深生产管理员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问题解决 | 项目管理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