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手机：18910975643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邮箱：hujie697@126.com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上海交通大学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高级生产管理员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高级生产管理员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外资企业    高级生产管理员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专业机构    资深生产管理员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沟通能力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