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手机：13814946399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邮箱：guojuan105@gmail.com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同济大学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高级生产管理员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行业龙头    资深生产管理员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高级生产管理员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高级生产管理员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