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手机：15906093506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邮箱：xujun637@gmail.com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应聘职位：质量检验员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2008.09 - 2012.06    南京大学    机械工程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国有企业    资深质量检验员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创业公司    高级质量检验员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外资企业    高级质量检验员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建立和完善质量检验员工作流程和标准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上市公司    高级质量检验员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与团队成员密切合作，共同完成质量检验员目标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为质量检验员工作提供专业建议和解决方案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参与质量检验员项目规划和执行，协调各方资源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负责质量检验员相关工作，确保工作质量和效率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持续学习质量检验员领域新知识和技能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质量检验员优化项目：改进工作流程，效率提升30%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项目管理 | 专业技能 | 数据分析 | 团队协作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