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手机：18867104261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邮箱：chenqiang923@gmail.com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资深质量检验员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高级质量检验员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国有企业    高级质量检验员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专业机构    资深质量检验员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沟通能力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