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手机：15915080310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邮箱：chenxia435@sina.com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应聘职位：质量检验员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2009.09 - 2012.06    浙江大学    机械工程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国有企业    高级质量检验员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咨询公司    高级质量检验员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服务机构    高级质量检验员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专业机构    高级质量检验员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项目管理 | 沟通能力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