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手机：15894589779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邮箱：zhouwei268@126.com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中山大学    电子商务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B站    中级运营专员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滴滴    运营专员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字节跳动    运营专员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知乎    运营专员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内容运营 | 社群管理 | 用户增长 | 活动策划 | 用户运营 | 数据分析 | 新媒体运营 | 转化优化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