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手机：15948807799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邮箱：sungang637@gmail.com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应聘职位：运营专员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清华大学    广告学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B站    资深运营专员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2008.01 - 2010.12    小红书    高级运营专员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社群运营项目：建立用户社群运营体系，社群活跃度和用户粘性大幅提升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腾讯    高级运营专员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阿里巴巴    高级运营专员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社群运营项目：建立用户社群运营体系，社群活跃度和用户粘性大幅提升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用户运营 | 活动策划 | 数据分析 | 社群管理 | 新媒体运营 | 转化优化 | 用户增长 | 内容运营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