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朱磊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居住地：成都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手机：15040223854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邮箱：zhulei719@qq.com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应聘职位：运营专员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2018.09 - 2021.06    南京大学    工商管理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小红书    运营专员    19K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管理用户社群，维护社群活跃度，促进用户互动和口碑传播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优化用户转化流程，通过A/B测试等方式，提升转化率和用户价值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负责新媒体运营，管理官方账号，制定内容发布计划，提升品牌曝光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管理内容生产，制定内容策略，维护平台内容质量，提升用户体验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跨部门协作，与产品、技术、市场等团队合作，推动运营目标达成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负责用户增长和留存，制定用户运营策略，提升用户活跃度和生命周期价值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策划运营活动，从活动创意到执行落地，提升用户参与度和品牌影响力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数据驱动运营：建立运营数据分析体系，通过数据分析优化运营效果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用户增长项目：通过运营策略优化，月活跃用户增长50%，用户留存率提升25%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2021.01 - 2024.12    B站    中级运营专员    22K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管理内容生产，制定内容策略，维护平台内容质量，提升用户体验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策划运营活动，从活动创意到执行落地，提升用户参与度和品牌影响力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管理用户社群，维护社群活跃度，促进用户互动和口碑传播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负责新媒体运营，管理官方账号，制定内容发布计划，提升品牌曝光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负责用户增长和留存，制定用户运营策略，提升用户活跃度和生命周期价值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分析运营数据，建立数据监控体系，优化运营策略，提升关键指标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优化用户转化流程，通过A/B测试等方式，提升转化率和用户价值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跨部门协作，与产品、技术、市场等团队合作，推动运营目标达成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数据驱动运营：建立运营数据分析体系，通过数据分析优化运营效果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用户增长项目：通过运营策略优化，月活跃用户增长50%，用户留存率提升25%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2025.01 - 2027.12    滴滴    中级运营专员    23K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负责用户增长和留存，制定用户运营策略，提升用户活跃度和生命周期价值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策划运营活动，从活动创意到执行落地，提升用户参与度和品牌影响力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分析运营数据，建立数据监控体系，优化运营策略，提升关键指标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负责新媒体运营，管理官方账号，制定内容发布计划，提升品牌曝光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管理用户社群，维护社群活跃度，促进用户互动和口碑传播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优化用户转化流程，通过A/B测试等方式，提升转化率和用户价值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跨部门协作，与产品、技术、市场等团队合作，推动运营目标达成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管理内容生产，制定内容策略，维护平台内容质量，提升用户体验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用户增长项目：通过运营策略优化，月活跃用户增长50%，用户留存率提升25%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内容运营体系建设：建立内容生产和分发体系，内容质量和用户满意度显著提升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2028.01 - 2030.12    字节跳动    运营专员    21K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管理用户社群，维护社群活跃度，促进用户互动和口碑传播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管理内容生产，制定内容策略，维护平台内容质量，提升用户体验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策划运营活动，从活动创意到执行落地，提升用户参与度和品牌影响力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负责新媒体运营，管理官方账号，制定内容发布计划，提升品牌曝光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分析运营数据，建立数据监控体系，优化运营策略，提升关键指标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跨部门协作，与产品、技术、市场等团队合作，推动运营目标达成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用户增长项目：通过运营策略优化，月活跃用户增长50%，用户留存率提升25%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数据驱动运营：建立运营数据分析体系，通过数据分析优化运营效果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新媒体运营 | 用户增长 | 用户运营 | 数据分析 | 转化优化 | 社群管理 | 内容运营 | 活动策划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