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手机：15939740587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邮箱：liming141@sina.com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同济大学    市场营销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滴滴    高级运营专员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微博    资深运营专员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字节跳动    高级运营专员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小红书    资深运营专员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用户运营 | 新媒体运营 | 转化优化 | 用户增长 | 数据分析 | 社群管理 | 活动策划 | 内容运营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