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手机：13956062289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邮箱：zhufang484@gmail.com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应聘职位：采购专员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采购专员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专业机构    采购专员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中级采购专员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参与采购专员项目规划和执行，协调各方资源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外资企业    采购专员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为采购专员工作提供专业建议和解决方案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建立和完善采购专员工作流程和标准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与团队成员密切合作，共同完成采购专员目标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负责采购专员相关工作，确保工作质量和效率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持续学习采购专员领域新知识和技能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采购专员优化项目：改进工作流程，效率提升30%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项目管理 | 专业技能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