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手机：13854774752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邮箱：chen361@sina.com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应聘职位：采购专员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2017.09 - 2020.06    上海交通大学    采购管理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中级采购专员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上市公司    采购专员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创业公司    中级采购专员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2026.01 - 2027.12    专业机构    采购专员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问题解决 | 团队协作 | 沟通能力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