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黄芳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年龄：31岁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居住地：青岛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手机：13925460291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邮箱：huangfang985@126.com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应聘职位：采购专员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2006.09 - 2009.06    同济大学    管理学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专业机构    高级采购专员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与团队成员密切合作，共同完成采购专员目标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为采购专员工作提供专业建议和解决方案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负责采购专员相关工作，确保工作质量和效率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参与采购专员项目规划和执行，协调各方资源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持续学习采购专员领域新知识和技能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建立和完善采购专员工作流程和标准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采购专员团队建设：培养团队能力，提升整体水平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采购专员创新项目：引入新方法，获得良好效果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采购专员优化项目：改进工作流程，效率提升30%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2007.01 - 2010.12    知名企业    高级采购专员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建立和完善采购专员工作流程和标准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与团队成员密切合作，共同完成采购专员目标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持续学习采购专员领域新知识和技能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参与采购专员项目规划和执行，协调各方资源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负责采购专员相关工作，确保工作质量和效率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采购专员创新项目：引入新方法，获得良好效果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采购专员团队建设：培养团队能力，提升整体水平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采购专员优化项目：改进工作流程，效率提升30%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2011.01 - 2013.12    国有企业    高级采购专员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建立和完善采购专员工作流程和标准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参与采购专员项目规划和执行，协调各方资源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负责采购专员相关工作，确保工作质量和效率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与团队成员密切合作，共同完成采购专员目标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为采购专员工作提供专业建议和解决方案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采购专员优化项目：改进工作流程，效率提升30%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采购专员团队建设：培养团队能力，提升整体水平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采购专员创新项目：引入新方法，获得良好效果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2012.01 - 2015.12    行业龙头    高级采购专员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与团队成员密切合作，共同完成采购专员目标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为采购专员工作提供专业建议和解决方案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持续学习采购专员领域新知识和技能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建立和完善采购专员工作流程和标准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负责采购专员相关工作，确保工作质量和效率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参与采购专员项目规划和执行，协调各方资源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采购专员优化项目：改进工作流程，效率提升30%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采购专员团队建设：培养团队能力，提升整体水平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项目管理 | 问题解决 | 沟通能力 | 数据分析 | 团队协作 | 专业技能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