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手机：15069144285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邮箱：huangmin626@sina.com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浙江大学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阿里巴巴    高级DevOps工程师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京东    高级DevOps工程师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腾讯    高级DevOps工程师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网易    高级DevOps工程师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Terraform | Jenkins | Ansible | Git | Kubernetes | Linux | Docker | Grafana | Prometheus | 阿里云 | AWS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