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手机：18818304919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邮箱：zhoulei494@163.com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清华大学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网易    高级前端工程师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腾讯    高级前端工程师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B站    高级前端工程师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阿里巴巴    资深前端工程师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Node.js | React | Less | CSS3 | SASS | Vue.js | JavaScript | TypeScript | HTML5 | ES6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