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手机：13908139342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邮箱：sunchao786@qq.com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应聘职位：前端工程师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2013.09 - 2016.06    北京大学    网络工程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京东    高级前端工程师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滴滴    高级前端工程师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移动端H5开发：开发多个营销活动页面，转化率提升30%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字节跳动    高级前端工程师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腾讯    高级前端工程师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移动端H5开发：开发多个营销活动页面，转化率提升30%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JavaScript | ES6 | Vue.js | HTML5 | Webpack | Node.js | TypeScript | Angular | React | CSS3 | SASS | Less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