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手机：13984621267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邮箱：zhaojing294@gmail.com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西安交通大学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资深前端工程师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腾讯    高级前端工程师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B站    高级前端工程师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美团    资深前端工程师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Webpack | SASS | Node.js | Less | Vue.js | ES6 | TypeScript | JavaScript | Angular | CSS3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