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手机：15041769695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邮箱：mawei258@sina.com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清华大学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阿里巴巴    中级前端工程师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京东    中级前端工程师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快手    前端工程师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字节跳动    中级前端工程师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React | Webpack | SASS | JavaScript | Less | Angular | Node.js | HTML5 | CSS3 | Vue.js | TypeScript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