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手机：15059610902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邮箱：hena682@gmail.com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复旦大学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高级后端工程师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滴滴    高级后端工程师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华为    高级后端工程师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阿里巴巴    高级后端工程师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Kubernetes | 微服务 | Docker | Java | 分布式系统 | Kafka | MySQL | Spring Boot | MongoDB | Redis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