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手机：15006133417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邮箱：zhuli496@sina.com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清华大学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资深后端工程师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美团    高级后端工程师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字节跳动    资深后端工程师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网易    资深后端工程师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MongoDB | Docker | 微服务 | Spring Boot | MySQL | Java | 分布式系统 | Kubernetes | Kafka | Redis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