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手机：15925441010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邮箱：gao795@qq.com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中山大学    物联网工程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海康威视    资深嵌入式工程师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海尔    高级嵌入式工程师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OPPO    资深嵌入式工程师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大疆    资深嵌入式工程师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单片机 | RTOS | 硬件调试 | ARM | 嵌入式Linux | 物联网 | 驱动开发 | C/C++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