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手机：13876953712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邮箱：zhaomin161@163.com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中山大学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思科    高级技术支持工程师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联想    高级技术支持工程师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惠普    高级技术支持工程师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华为    高级技术支持工程师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软件调试 | 硬件维护 | 系统维护 | 故障排除 | 技术文档 | 客户服务 | 远程支持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