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手机：15170404235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邮箱：guojing262@126.com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应聘职位：技术支持工程师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2017.09 - 2021.06    复旦大学    网络工程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微软    技术支持工程师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客户支持体系建设：建立完善的技术支持流程，客户满意度提升20%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中兴    中级技术支持工程师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客户支持体系建设：建立完善的技术支持流程，客户满意度提升20%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Oracle    中级技术支持工程师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客户支持体系建设：建立完善的技术支持流程，客户满意度提升20%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思科    中级技术支持工程师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客户支持体系建设：建立完善的技术支持流程，客户满意度提升20%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客户服务 | 硬件维护 | 远程支持 | 故障排除 | 技术文档 | 软件调试 | 系统维护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