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手机：15219598404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邮箱：huangmin728@qq.com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应聘职位：技术支持工程师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2015.09 - 2019.06    南京大学    网络工程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华为    中级技术支持工程师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Oracle    中级技术支持工程师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惠普    技术支持工程师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2024.01 - 2027.12    浪潮    技术支持工程师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技术文档 | 硬件维护 | 系统维护 | 软件调试 | 故障排除 | 远程支持 | 客户服务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