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手机：15865266944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邮箱：wujun272@qq.com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中山大学    中文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网易    高级技术文档工程师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腾讯    高级技术文档工程师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美团    高级技术文档工程师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OPPO    高级技术文档工程师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用户手册 | 文档管理 | API文档 | 知识管理 | 视频制作 | 工具使用 | 技术写作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