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手机：15235951056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邮箱：zhujuan167@126.com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应聘职位：技术文档工程师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南京大学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阿里巴巴    资深技术文档工程师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OPPO    资深技术文档工程师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字节跳动    高级技术文档工程师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网易    资深技术文档工程师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工具使用 | 知识管理 | API文档 | 视频制作 | 用户手册 | 技术写作 | 文档管理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