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手机：15957393525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邮箱：liwei573@126.com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浙江大学    技术传播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高级技术文档工程师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网易    高级技术文档工程师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OPPO    高级技术文档工程师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美团    高级技术文档工程师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用户手册 | 工具使用 | 视频制作 | API文档 | 技术写作 | 知识管理 | 文档管理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