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手机：15888498296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邮箱：gaoping547@163.com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上海交通大学    信息管理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高级数据库管理员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微软    资深数据库管理员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IBM    高级数据库管理员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腾讯    高级数据库管理员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PostgreSQL | 性能调优 | 高可用 | MySQL | 备份恢复 | 数据库优化 | SQL Server | Oracle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