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杨芳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性别：女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年龄：45岁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居住地：武汉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手机：13993868143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邮箱：yangfang509@gmail.com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应聘职位：架构师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2014.09 - 2017.06    中山大学    信息技术    硕士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2021.01 - 至今    网易    高级架构师    34K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参与重大技术决策，为业务发展提供技术支撑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优化系统性能，通过架构调整和技术改进提升系统效率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进行技术选型，评估技术风险，确保架构的可扩展性和稳定性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负责系统架构设计，制定技术方案，指导团队技术实现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制定技术规范，建立最佳实践，提升团队技术水平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设计高并发系统，通过分布式架构支持千万级用户访问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电商平台架构升级：设计新一代电商架构，支持双11千万级并发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技术中台建设：构建企业技术中台，为多个业务线提供技术支持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微服务架构改造：将单体应用改造为微服务架构，系统可维护性大幅提升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2019.01 - 2020.12    华为    高级架构师    40K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优化系统性能，通过架构调整和技术改进提升系统效率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负责系统架构设计，制定技术方案，指导团队技术实现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制定技术规范，建立最佳实践，提升团队技术水平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参与重大技术决策，为业务发展提供技术支撑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进行技术选型，评估技术风险，确保架构的可扩展性和稳定性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电商平台架构升级：设计新一代电商架构，支持双11千万级并发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微服务架构改造：将单体应用改造为微服务架构，系统可维护性大幅提升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2018.01 - 2021.12    阿里巴巴    高级架构师    28K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参与重大技术决策，为业务发展提供技术支撑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制定技术规范，建立最佳实践，提升团队技术水平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进行技术选型，评估技术风险，确保架构的可扩展性和稳定性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设计高并发系统，通过分布式架构支持千万级用户访问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负责系统架构设计，制定技术方案，指导团队技术实现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电商平台架构升级：设计新一代电商架构，支持双11千万级并发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微服务架构改造：将单体应用改造为微服务架构，系统可维护性大幅提升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技术中台建设：构建企业技术中台，为多个业务线提供技术支持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2023.01 - 2024.12    腾讯    资深架构师    34K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负责系统架构设计，制定技术方案，指导团队技术实现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设计高并发系统，通过分布式架构支持千万级用户访问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进行技术选型，评估技术风险，确保架构的可扩展性和稳定性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制定技术规范，建立最佳实践，提升团队技术水平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优化系统性能，通过架构调整和技术改进提升系统效率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技术中台建设：构建企业技术中台，为多个业务线提供技术支持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电商平台架构升级：设计新一代电商架构，支持双11千万级并发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高并发 | 分布式系统 | 技术选型 | 系统架构 | 架构设计 | 容量规划 | 性能优化 | 微服务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完成AWS云计算技术培训，获得相关认证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参加阿里云架构师认证培训，获得解决方案架构师认证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完成PMP项目管理专业人士认证培训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最佳团队协作奖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2023年度优秀员工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拥有多年相关工作经验，熟练掌握专业技能和工具。具备敏锐的业务洞察力，能够准确理解需求并提供有效解决方案。工作效率高，抗压能力强，能够在快节奏的工作环境中保持高质量的工作输出。具备优秀的项目管理能力，能够协调各方资源，确保项目按时交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