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手机：15029096435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邮箱：wangfang145@126.com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北京大学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小米    中级测试工程师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百度    测试工程师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阿里巴巴    中级测试工程师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滴滴    测试工程师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功能测试 | 安全测试 | JMeter | 性能测试 | Python | 自动化测试 | 移动端测试 | Selenium | 接口测试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