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手机：15028728795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邮箱：huangping314@gmail.com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字节跳动    高级测试工程师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滴滴    资深测试工程师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腾讯    高级测试工程师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小米    高级测试工程师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自动化测试 | 移动端测试 | 安全测试 | 性能测试 | 功能测试 | Python | JMeter | Selenium | 接口测试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