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手机：15127782845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邮箱：liuxia940@sina.com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西安交通大学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高级移动端开发工程师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腾讯    高级移动端开发工程师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美团    高级移动端开发工程师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vivo    资深移动端开发工程师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Flutter | iOS | 性能优化 | React Native | Swift | Java | 移动端架构 | Kotlin | Android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