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手机：15956721980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邮箱：sunping546@163.com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应聘职位：移动端开发工程师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上海交通大学    软件工程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字节跳动    高级移动端开发工程师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vivo    高级移动端开发工程师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滴滴    资深移动端开发工程师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阿里巴巴    高级移动端开发工程师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Swift | Java | 移动端架构 | iOS | 性能优化 | Android | Kotlin | Flutter | React Native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