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手机：15279013420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邮箱：huangjie748@sina.com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同济大学    统计学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百度    中级算法工程师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商汤科技    中级算法工程师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腾讯    算法工程师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旷视科技    中级算法工程师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PyTorch | 数据挖掘 | Python | TensorFlow | 机器学习 | 自然语言处理 | 计算机视觉 | 推荐系统 | 深度学习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