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手机：15901625047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邮箱：huangli750@163.com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中山大学    通信工程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华为    高级网络工程师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中国联通    高级网络工程师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中兴    资深网络工程师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百度云    高级网络工程师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Cisco | 防火墙 | VPN | 华为 | 网络监控 | 故障排除 | 网络协议 | 路由交换 | 网络安全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