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吴娜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居住地：成都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手机：15132638300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邮箱：wuna165@163.com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应聘职位：设备维护工程师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2015.09 - 2018.06    上海交通大学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上市公司    高级设备维护工程师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为设备维护工程师工作提供专业建议和解决方案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与团队成员密切合作，共同完成设备维护工程师目标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持续学习设备维护工程师领域新知识和技能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负责设备维护工程师相关工作，确保工作质量和效率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建立和完善设备维护工程师工作流程和标准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2016.01 - 2019.12    外资企业    资深设备维护工程师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参与设备维护工程师项目规划和执行，协调各方资源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持续学习设备维护工程师领域新知识和技能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负责设备维护工程师相关工作，确保工作质量和效率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与团队成员密切合作，共同完成设备维护工程师目标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为设备维护工程师工作提供专业建议和解决方案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建立和完善设备维护工程师工作流程和标准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知名企业    高级设备维护工程师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持续学习设备维护工程师领域新知识和技能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与团队成员密切合作，共同完成设备维护工程师目标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为设备维护工程师工作提供专业建议和解决方案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负责设备维护工程师相关工作，确保工作质量和效率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参与设备维护工程师项目规划和执行，协调各方资源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建立和完善设备维护工程师工作流程和标准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2023.01 - 2024.12    行业龙头    高级设备维护工程师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与团队成员密切合作，共同完成设备维护工程师目标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建立和完善设备维护工程师工作流程和标准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持续学习设备维护工程师领域新知识和技能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为设备维护工程师工作提供专业建议和解决方案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参与设备维护工程师项目规划和执行，协调各方资源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负责设备维护工程师相关工作，确保工作质量和效率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沟通能力 | 专业技能 | 项目管理 | 数据分析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