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手机：18971618044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邮箱：huangwei664@gmail.com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应聘职位：设备维护工程师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华中科技大学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高级设备维护工程师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咨询公司    高级设备维护工程师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服务机构    高级设备维护工程师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专业机构    高级设备维护工程师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团队协作 | 项目管理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